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F18989" w14:textId="3392E4DA" w:rsidR="00F52439" w:rsidRPr="00D63213" w:rsidRDefault="008E417E" w:rsidP="00161065">
      <w:pPr>
        <w:spacing w:after="60"/>
        <w:jc w:val="right"/>
        <w:rPr>
          <w:b/>
        </w:rPr>
      </w:pPr>
      <w:r w:rsidRPr="00D63213">
        <w:rPr>
          <w:b/>
        </w:rPr>
        <w:t>Załącznik nr 2</w:t>
      </w:r>
      <w:r w:rsidR="00105B6B" w:rsidRPr="00D63213">
        <w:rPr>
          <w:b/>
        </w:rPr>
        <w:t>A</w:t>
      </w:r>
      <w:r w:rsidRPr="00D63213">
        <w:rPr>
          <w:b/>
        </w:rPr>
        <w:t xml:space="preserve"> do SWZ</w:t>
      </w:r>
    </w:p>
    <w:tbl>
      <w:tblPr>
        <w:tblW w:w="9592" w:type="dxa"/>
        <w:jc w:val="center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63213" w:rsidRPr="00D63213" w14:paraId="3018FCEF" w14:textId="77777777" w:rsidTr="001E43B9">
        <w:trPr>
          <w:trHeight w:val="1044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3DF2B" w14:textId="77777777" w:rsidR="001659E8" w:rsidRPr="00D63213" w:rsidRDefault="001659E8" w:rsidP="001E43B9">
            <w:pPr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55D4B" w14:textId="77777777" w:rsidR="001659E8" w:rsidRPr="00D63213" w:rsidRDefault="001659E8" w:rsidP="001E43B9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……………………………………………………….</w:t>
            </w:r>
          </w:p>
        </w:tc>
      </w:tr>
      <w:tr w:rsidR="00D63213" w:rsidRPr="00D63213" w14:paraId="103C2FC1" w14:textId="77777777" w:rsidTr="001E43B9">
        <w:trPr>
          <w:trHeight w:val="517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C2BE0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W zależności od podmiotu</w:t>
            </w:r>
          </w:p>
          <w:p w14:paraId="6D1BFC0D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i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(NIP/PESEL, REGON, KRS)</w:t>
            </w:r>
          </w:p>
          <w:p w14:paraId="65A16A18" w14:textId="77777777" w:rsidR="001659E8" w:rsidRPr="00D63213" w:rsidRDefault="001659E8" w:rsidP="001E43B9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i/>
                <w:sz w:val="18"/>
                <w:szCs w:val="18"/>
                <w:lang w:eastAsia="pl-PL"/>
              </w:rPr>
              <w:t xml:space="preserve">(podać właściwy numer oraz zarejestrowaną formę prawną wraz </w:t>
            </w:r>
            <w:r w:rsidRPr="00D63213">
              <w:rPr>
                <w:rFonts w:eastAsia="Calibri"/>
                <w:i/>
                <w:sz w:val="18"/>
                <w:szCs w:val="18"/>
                <w:lang w:eastAsia="pl-PL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FFFCB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6FB51038" w14:textId="77777777" w:rsidR="001659E8" w:rsidRPr="00D63213" w:rsidRDefault="001659E8" w:rsidP="001E43B9">
            <w:pPr>
              <w:suppressAutoHyphens w:val="0"/>
              <w:spacing w:before="12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</w:t>
            </w:r>
          </w:p>
        </w:tc>
      </w:tr>
      <w:tr w:rsidR="00D63213" w:rsidRPr="00D63213" w14:paraId="28745BC1" w14:textId="77777777" w:rsidTr="001E43B9">
        <w:trPr>
          <w:trHeight w:val="555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0B8E1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Adres pocztowy</w:t>
            </w:r>
          </w:p>
          <w:p w14:paraId="66C191A9" w14:textId="77777777" w:rsidR="001659E8" w:rsidRPr="00D63213" w:rsidRDefault="001659E8" w:rsidP="001E43B9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DFF66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6D3BC152" w14:textId="77777777" w:rsidR="001659E8" w:rsidRPr="00D63213" w:rsidRDefault="001659E8" w:rsidP="001E43B9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  <w:tr w:rsidR="001659E8" w:rsidRPr="00D63213" w14:paraId="661B798E" w14:textId="77777777" w:rsidTr="001E43B9">
        <w:trPr>
          <w:trHeight w:val="1066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0C36C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before="120" w:after="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Telefon</w:t>
            </w:r>
          </w:p>
          <w:p w14:paraId="3985C493" w14:textId="77777777" w:rsidR="001659E8" w:rsidRPr="00D63213" w:rsidRDefault="001659E8" w:rsidP="001E43B9">
            <w:pPr>
              <w:suppressAutoHyphens w:val="0"/>
              <w:spacing w:before="120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31A09" w14:textId="77777777" w:rsidR="001659E8" w:rsidRPr="00D63213" w:rsidRDefault="001659E8" w:rsidP="001E43B9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4C9AB4EB" w14:textId="77777777" w:rsidR="001659E8" w:rsidRPr="00D63213" w:rsidRDefault="001659E8" w:rsidP="001E43B9">
            <w:pPr>
              <w:suppressAutoHyphens w:val="0"/>
              <w:spacing w:before="120" w:after="60"/>
              <w:jc w:val="center"/>
              <w:rPr>
                <w:rFonts w:eastAsia="Calibri"/>
                <w:sz w:val="18"/>
                <w:szCs w:val="18"/>
              </w:rPr>
            </w:pPr>
            <w:r w:rsidRPr="00D63213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</w:tbl>
    <w:p w14:paraId="4EB1C536" w14:textId="77777777" w:rsidR="00F52439" w:rsidRPr="00D63213" w:rsidRDefault="00F52439">
      <w:pPr>
        <w:spacing w:after="60"/>
        <w:rPr>
          <w:sz w:val="10"/>
          <w:szCs w:val="10"/>
        </w:rPr>
      </w:pPr>
    </w:p>
    <w:p w14:paraId="14E77D97" w14:textId="77777777" w:rsidR="00F52439" w:rsidRPr="00D63213" w:rsidRDefault="008E417E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D63213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0FC9D397" w14:textId="77777777" w:rsidR="00F52439" w:rsidRPr="00D63213" w:rsidRDefault="008E417E">
      <w:pPr>
        <w:suppressAutoHyphens w:val="0"/>
        <w:spacing w:after="60"/>
        <w:jc w:val="center"/>
        <w:rPr>
          <w:b/>
          <w:bCs/>
          <w:lang w:eastAsia="pl-PL"/>
        </w:rPr>
      </w:pPr>
      <w:r w:rsidRPr="00D63213">
        <w:rPr>
          <w:b/>
          <w:bCs/>
          <w:lang w:eastAsia="pl-PL"/>
        </w:rPr>
        <w:t>o którym mowa w art. 125 ust 1 ustawy Pzp składane na podstawie art. 273 ust. 2 ustawy Pzp</w:t>
      </w:r>
      <w:r w:rsidRPr="00D63213">
        <w:rPr>
          <w:b/>
        </w:rPr>
        <w:t xml:space="preserve"> </w:t>
      </w:r>
    </w:p>
    <w:p w14:paraId="4CC6F124" w14:textId="77777777" w:rsidR="00F52439" w:rsidRPr="00D63213" w:rsidRDefault="008E417E">
      <w:pPr>
        <w:spacing w:after="60"/>
        <w:jc w:val="center"/>
      </w:pPr>
      <w:r w:rsidRPr="00D63213">
        <w:rPr>
          <w:b/>
          <w:i/>
          <w:iCs/>
          <w:lang w:eastAsia="pl-PL"/>
        </w:rPr>
        <w:t>(dokument składany wraz z ofertą odrębnie przez Wykonawcę,</w:t>
      </w:r>
      <w:r w:rsidRPr="00D63213">
        <w:rPr>
          <w:b/>
          <w:lang w:eastAsia="pl-PL"/>
        </w:rPr>
        <w:t xml:space="preserve"> </w:t>
      </w:r>
      <w:r w:rsidRPr="00D63213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071DCF25" w14:textId="2B395E53" w:rsidR="00F52439" w:rsidRPr="00D63213" w:rsidRDefault="008E417E">
      <w:pPr>
        <w:spacing w:after="60"/>
        <w:rPr>
          <w:u w:val="single"/>
        </w:rPr>
      </w:pPr>
      <w:r w:rsidRPr="00D63213">
        <w:t>Na potrzeby postępowania o</w:t>
      </w:r>
      <w:r w:rsidR="00304769" w:rsidRPr="00D63213">
        <w:t xml:space="preserve"> </w:t>
      </w:r>
      <w:r w:rsidRPr="00D63213">
        <w:t>udzielenie zamówienia publicznego pn.: „</w:t>
      </w:r>
      <w:r w:rsidR="008B31E3" w:rsidRPr="00D63213">
        <w:rPr>
          <w:b/>
          <w:bCs/>
        </w:rPr>
        <w:t xml:space="preserve">Kompleksowa </w:t>
      </w:r>
      <w:r w:rsidR="00005B98" w:rsidRPr="00D63213">
        <w:rPr>
          <w:b/>
          <w:bCs/>
        </w:rPr>
        <w:t>u</w:t>
      </w:r>
      <w:r w:rsidR="008B31E3" w:rsidRPr="00D63213">
        <w:rPr>
          <w:b/>
          <w:bCs/>
        </w:rPr>
        <w:t xml:space="preserve">sługa ochrony fizycznej mieszkańców, obiektów i mienia Domów Pomocy Społecznej w Radomiu w </w:t>
      </w:r>
      <w:r w:rsidR="0028395C" w:rsidRPr="00D63213">
        <w:rPr>
          <w:b/>
          <w:bCs/>
        </w:rPr>
        <w:t xml:space="preserve">I półroczu </w:t>
      </w:r>
      <w:r w:rsidR="008B31E3" w:rsidRPr="00D63213">
        <w:rPr>
          <w:b/>
          <w:bCs/>
        </w:rPr>
        <w:t>2026 roku</w:t>
      </w:r>
      <w:r w:rsidR="00304769" w:rsidRPr="00D63213">
        <w:rPr>
          <w:b/>
          <w:bCs/>
        </w:rPr>
        <w:t xml:space="preserve">” </w:t>
      </w:r>
      <w:r w:rsidR="00304769" w:rsidRPr="00D63213">
        <w:rPr>
          <w:lang w:eastAsia="pl-PL"/>
        </w:rPr>
        <w:t>prowadzonego przez</w:t>
      </w:r>
      <w:r w:rsidR="00304769" w:rsidRPr="00D63213">
        <w:t xml:space="preserve"> Miejskie Centrum Usług Wspólnych w Radomiu</w:t>
      </w:r>
      <w:r w:rsidRPr="00D63213">
        <w:t xml:space="preserve"> stosownie do treści art. 125 ust.</w:t>
      </w:r>
      <w:r w:rsidR="0028395C" w:rsidRPr="00D63213">
        <w:t> </w:t>
      </w:r>
      <w:r w:rsidRPr="00D63213">
        <w:t>1 ustawy z dnia 11 września 2019r. - Prawo zamówień publicznych oświadczam, co następuje: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03BF1" w:rsidRPr="00D63213" w14:paraId="2CEEF0B0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0627C" w14:textId="77777777" w:rsidR="00F52439" w:rsidRPr="00D63213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D63213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D63213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D63213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659447E8" w14:textId="77777777" w:rsidR="00F52439" w:rsidRPr="00D63213" w:rsidRDefault="00F52439">
      <w:pPr>
        <w:spacing w:after="60"/>
        <w:rPr>
          <w:b/>
          <w:sz w:val="10"/>
          <w:szCs w:val="10"/>
          <w:u w:val="single"/>
        </w:rPr>
      </w:pPr>
    </w:p>
    <w:p w14:paraId="0497836D" w14:textId="2C1540F3" w:rsidR="00F52439" w:rsidRPr="00D63213" w:rsidRDefault="008E417E">
      <w:pPr>
        <w:spacing w:after="60"/>
        <w:rPr>
          <w:b/>
          <w:u w:val="single"/>
        </w:rPr>
      </w:pPr>
      <w:r w:rsidRPr="00D63213">
        <w:rPr>
          <w:lang w:eastAsia="pl-PL"/>
        </w:rPr>
        <w:t xml:space="preserve">Oświadczam, że </w:t>
      </w:r>
      <w:r w:rsidRPr="00D63213">
        <w:rPr>
          <w:b/>
          <w:bCs/>
          <w:lang w:eastAsia="pl-PL"/>
        </w:rPr>
        <w:t>nie podlegam wykluczeniu</w:t>
      </w:r>
      <w:r w:rsidRPr="00D63213">
        <w:rPr>
          <w:lang w:eastAsia="pl-PL"/>
        </w:rPr>
        <w:t xml:space="preserve"> z postępowania o udzielenie zamówienia na podstawie </w:t>
      </w:r>
      <w:r w:rsidRPr="00D63213">
        <w:rPr>
          <w:lang w:eastAsia="pl-PL"/>
        </w:rPr>
        <w:br/>
        <w:t>art. 108 ust. 1 ustawy Pzp oraz art. 109 ust. 1 pkt 4</w:t>
      </w:r>
      <w:r w:rsidR="00503BF1" w:rsidRPr="00D63213">
        <w:rPr>
          <w:lang w:eastAsia="pl-PL"/>
        </w:rPr>
        <w:t>, 8 i 10</w:t>
      </w:r>
      <w:r w:rsidRPr="00D63213">
        <w:rPr>
          <w:lang w:eastAsia="pl-PL"/>
        </w:rPr>
        <w:t xml:space="preserve"> ustawy Pzp.</w:t>
      </w:r>
    </w:p>
    <w:p w14:paraId="43998E8A" w14:textId="77777777" w:rsidR="00F52439" w:rsidRPr="00D63213" w:rsidRDefault="00F52439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03BF1" w:rsidRPr="00D63213" w14:paraId="7D23E49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E28D5" w14:textId="77777777" w:rsidR="00F52439" w:rsidRPr="00D63213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D63213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D63213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D63213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55717860" w14:textId="77777777" w:rsidR="00F52439" w:rsidRPr="00D63213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D63213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D63213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D63213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6505A6BC" w14:textId="77777777" w:rsidR="00F52439" w:rsidRPr="00D63213" w:rsidRDefault="00F52439">
      <w:pPr>
        <w:spacing w:after="60"/>
        <w:rPr>
          <w:b/>
          <w:sz w:val="10"/>
          <w:szCs w:val="10"/>
          <w:u w:val="single"/>
        </w:rPr>
      </w:pPr>
    </w:p>
    <w:p w14:paraId="24DA5C88" w14:textId="77777777" w:rsidR="00F52439" w:rsidRPr="00D63213" w:rsidRDefault="008E417E">
      <w:pPr>
        <w:spacing w:after="60"/>
        <w:rPr>
          <w:bCs/>
        </w:rPr>
      </w:pPr>
      <w:r w:rsidRPr="00D63213">
        <w:rPr>
          <w:bCs/>
        </w:rPr>
        <w:t>Oświadczam, że</w:t>
      </w:r>
      <w:r w:rsidRPr="00D63213">
        <w:rPr>
          <w:b/>
        </w:rPr>
        <w:t xml:space="preserve"> </w:t>
      </w:r>
      <w:r w:rsidRPr="00D63213">
        <w:rPr>
          <w:b/>
          <w:bCs/>
        </w:rPr>
        <w:t xml:space="preserve">zachodzą w stosunku do mnie podstawy </w:t>
      </w:r>
      <w:r w:rsidRPr="00D63213">
        <w:t>wykluczenia z postępowania na podstawie art.</w:t>
      </w:r>
      <w:proofErr w:type="gramStart"/>
      <w:r w:rsidRPr="00D63213">
        <w:t xml:space="preserve"> ….</w:t>
      </w:r>
      <w:proofErr w:type="gramEnd"/>
      <w:r w:rsidRPr="00D63213">
        <w:t>.</w:t>
      </w:r>
      <w:proofErr w:type="gramStart"/>
      <w:r w:rsidRPr="00D63213">
        <w:t>…….</w:t>
      </w:r>
      <w:proofErr w:type="gramEnd"/>
      <w:r w:rsidRPr="00D63213">
        <w:t>.…… ustawy Pzp.</w:t>
      </w:r>
    </w:p>
    <w:p w14:paraId="681C85E6" w14:textId="77777777" w:rsidR="00F52439" w:rsidRPr="00D63213" w:rsidRDefault="008E417E">
      <w:pPr>
        <w:spacing w:after="60"/>
        <w:rPr>
          <w:bCs/>
        </w:rPr>
      </w:pPr>
      <w:r w:rsidRPr="00D63213">
        <w:rPr>
          <w:bCs/>
        </w:rPr>
        <w:t>Jednocześnie oświadczam, że w związku z ww. okolicznością, na podstawie art. 110 ust. 2 ustawy Pzp podjąłem następujące środki naprawcze:</w:t>
      </w:r>
    </w:p>
    <w:p w14:paraId="2949C71C" w14:textId="77777777" w:rsidR="00F52439" w:rsidRPr="00D63213" w:rsidRDefault="008E417E">
      <w:pPr>
        <w:spacing w:after="60"/>
        <w:rPr>
          <w:bCs/>
        </w:rPr>
      </w:pPr>
      <w:r w:rsidRPr="00D63213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84EFF" w14:textId="77777777" w:rsidR="00F52439" w:rsidRPr="00D63213" w:rsidRDefault="00F52439">
      <w:pPr>
        <w:spacing w:after="60"/>
        <w:rPr>
          <w:bCs/>
          <w:sz w:val="16"/>
          <w:szCs w:val="16"/>
        </w:rPr>
      </w:pPr>
    </w:p>
    <w:p w14:paraId="1CC4C0F7" w14:textId="12D9648E" w:rsidR="00F52439" w:rsidRPr="00D63213" w:rsidRDefault="009D0D3D" w:rsidP="009D0D3D">
      <w:pPr>
        <w:spacing w:after="60"/>
        <w:rPr>
          <w:bCs/>
        </w:rPr>
      </w:pPr>
      <w:r w:rsidRPr="00D63213">
        <w:rPr>
          <w:bCs/>
        </w:rPr>
        <w:t>Oświadczam, że</w:t>
      </w:r>
      <w:r w:rsidRPr="00D63213">
        <w:rPr>
          <w:b/>
          <w:bCs/>
        </w:rPr>
        <w:t xml:space="preserve"> nie podlegam</w:t>
      </w:r>
      <w:r w:rsidRPr="00D63213">
        <w:rPr>
          <w:bCs/>
        </w:rPr>
        <w:t xml:space="preserve"> wykluczeniu z postępowania na podstawie art. 7 ust. 1 ustawy z dnia 13</w:t>
      </w:r>
      <w:r w:rsidR="007B3053" w:rsidRPr="00D63213">
        <w:rPr>
          <w:bCs/>
        </w:rPr>
        <w:t> </w:t>
      </w:r>
      <w:r w:rsidRPr="00D63213">
        <w:rPr>
          <w:bCs/>
        </w:rPr>
        <w:t>kwietnia 2022 r. o szczególnych rozwiązaniach w zakresie przeciwdziałania wspieraniu agresji na Ukrainę oraz służących ochronie bezpieczeństwa narodowego (</w:t>
      </w:r>
      <w:r w:rsidR="00EA4083" w:rsidRPr="00D63213">
        <w:rPr>
          <w:bCs/>
        </w:rPr>
        <w:t xml:space="preserve">t.j. </w:t>
      </w:r>
      <w:r w:rsidRPr="00D63213">
        <w:rPr>
          <w:bCs/>
        </w:rPr>
        <w:t>Dz.U. 202</w:t>
      </w:r>
      <w:r w:rsidR="00503BF1" w:rsidRPr="00D63213">
        <w:rPr>
          <w:bCs/>
        </w:rPr>
        <w:t>4</w:t>
      </w:r>
      <w:r w:rsidRPr="00D63213">
        <w:rPr>
          <w:bCs/>
        </w:rPr>
        <w:t xml:space="preserve"> poz. </w:t>
      </w:r>
      <w:r w:rsidR="00503BF1" w:rsidRPr="00D63213">
        <w:rPr>
          <w:bCs/>
        </w:rPr>
        <w:t>5</w:t>
      </w:r>
      <w:r w:rsidR="000E65B8" w:rsidRPr="00D63213">
        <w:rPr>
          <w:bCs/>
        </w:rPr>
        <w:t>14</w:t>
      </w:r>
      <w:r w:rsidRPr="00D63213">
        <w:rPr>
          <w:bCs/>
        </w:rPr>
        <w:t>).</w:t>
      </w:r>
    </w:p>
    <w:p w14:paraId="3F0366DE" w14:textId="77777777" w:rsidR="009D0D3D" w:rsidRPr="00D63213" w:rsidRDefault="009D0D3D" w:rsidP="009D0D3D">
      <w:pPr>
        <w:spacing w:after="60"/>
        <w:rPr>
          <w:sz w:val="10"/>
          <w:szCs w:val="10"/>
        </w:rPr>
      </w:pPr>
    </w:p>
    <w:p w14:paraId="432B88AA" w14:textId="77777777" w:rsidR="00F52439" w:rsidRPr="00D63213" w:rsidRDefault="008E417E">
      <w:pPr>
        <w:spacing w:after="60"/>
        <w:ind w:right="-87"/>
      </w:pPr>
      <w:r w:rsidRPr="00D6321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26BFCA" w14:textId="77777777" w:rsidR="00F52439" w:rsidRPr="00D63213" w:rsidRDefault="00F52439">
      <w:pPr>
        <w:widowControl w:val="0"/>
        <w:suppressAutoHyphens w:val="0"/>
        <w:overflowPunct w:val="0"/>
        <w:spacing w:after="60"/>
      </w:pPr>
    </w:p>
    <w:p w14:paraId="0198A704" w14:textId="77777777" w:rsidR="00F52439" w:rsidRPr="00D63213" w:rsidRDefault="00F52439">
      <w:pPr>
        <w:widowControl w:val="0"/>
        <w:suppressAutoHyphens w:val="0"/>
        <w:overflowPunct w:val="0"/>
        <w:spacing w:after="60"/>
      </w:pPr>
    </w:p>
    <w:p w14:paraId="0458BEA1" w14:textId="77777777" w:rsidR="00AF4714" w:rsidRPr="00D63213" w:rsidRDefault="00AF4714">
      <w:pPr>
        <w:widowControl w:val="0"/>
        <w:suppressAutoHyphens w:val="0"/>
        <w:overflowPunct w:val="0"/>
        <w:spacing w:after="60"/>
      </w:pPr>
    </w:p>
    <w:p w14:paraId="584BF707" w14:textId="77777777" w:rsidR="00F52439" w:rsidRPr="00D63213" w:rsidRDefault="008E417E">
      <w:pPr>
        <w:spacing w:after="60"/>
        <w:rPr>
          <w:i/>
        </w:rPr>
      </w:pPr>
      <w:r w:rsidRPr="00D63213">
        <w:t>…………….……. (miejscowość), dnia ……</w:t>
      </w:r>
      <w:proofErr w:type="gramStart"/>
      <w:r w:rsidRPr="00D63213">
        <w:t>…….</w:t>
      </w:r>
      <w:proofErr w:type="gramEnd"/>
      <w:r w:rsidRPr="00D63213">
        <w:t>……. r.            …………………………………………………</w:t>
      </w:r>
    </w:p>
    <w:p w14:paraId="7550B8AF" w14:textId="77777777" w:rsidR="00F52439" w:rsidRPr="00D63213" w:rsidRDefault="008E417E">
      <w:pPr>
        <w:spacing w:after="60"/>
        <w:ind w:left="6096"/>
        <w:rPr>
          <w:i/>
          <w:sz w:val="18"/>
          <w:szCs w:val="18"/>
        </w:rPr>
      </w:pPr>
      <w:r w:rsidRPr="00D63213">
        <w:rPr>
          <w:i/>
          <w:sz w:val="18"/>
          <w:szCs w:val="18"/>
        </w:rPr>
        <w:t>(Imię i Nazwisko Wykonawcy/osoby</w:t>
      </w:r>
    </w:p>
    <w:p w14:paraId="34CA0185" w14:textId="77777777" w:rsidR="00F52439" w:rsidRPr="00D63213" w:rsidRDefault="008E417E">
      <w:pPr>
        <w:spacing w:after="60"/>
        <w:ind w:left="5670"/>
        <w:rPr>
          <w:i/>
          <w:sz w:val="18"/>
          <w:szCs w:val="18"/>
        </w:rPr>
      </w:pPr>
      <w:r w:rsidRPr="00D63213">
        <w:rPr>
          <w:i/>
          <w:sz w:val="18"/>
          <w:szCs w:val="18"/>
        </w:rPr>
        <w:t>uprawnionej do reprezentowania Wykonawcy)</w:t>
      </w:r>
    </w:p>
    <w:p w14:paraId="061D5E69" w14:textId="54BE983F" w:rsidR="00AA66CF" w:rsidRPr="00BC5772" w:rsidRDefault="006F2D50" w:rsidP="00BC5772">
      <w:pPr>
        <w:suppressAutoHyphens w:val="0"/>
        <w:spacing w:after="0"/>
        <w:rPr>
          <w:i/>
          <w:iCs/>
          <w:sz w:val="18"/>
          <w:szCs w:val="18"/>
        </w:rPr>
      </w:pPr>
      <w:r w:rsidRPr="00D63213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AA66CF" w:rsidRPr="00BC5772" w:rsidSect="0073414C">
      <w:headerReference w:type="default" r:id="rId8"/>
      <w:footerReference w:type="default" r:id="rId9"/>
      <w:pgSz w:w="11906" w:h="16838" w:code="9"/>
      <w:pgMar w:top="794" w:right="1134" w:bottom="794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B7EB" w14:textId="77777777" w:rsidR="002A2C22" w:rsidRDefault="002A2C22">
      <w:pPr>
        <w:spacing w:after="0" w:line="240" w:lineRule="auto"/>
      </w:pPr>
      <w:r>
        <w:separator/>
      </w:r>
    </w:p>
  </w:endnote>
  <w:endnote w:type="continuationSeparator" w:id="0">
    <w:p w14:paraId="0DBBFD29" w14:textId="77777777" w:rsidR="002A2C22" w:rsidRDefault="002A2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C20C" w14:textId="77777777" w:rsidR="002A2C22" w:rsidRDefault="002A2C22">
      <w:pPr>
        <w:spacing w:after="0" w:line="240" w:lineRule="auto"/>
      </w:pPr>
      <w:r>
        <w:separator/>
      </w:r>
    </w:p>
  </w:footnote>
  <w:footnote w:type="continuationSeparator" w:id="0">
    <w:p w14:paraId="45AE6B43" w14:textId="77777777" w:rsidR="002A2C22" w:rsidRDefault="002A2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74AF3A61" w:rsidR="008C4CBA" w:rsidRPr="00061785" w:rsidRDefault="008C4CBA">
    <w:r w:rsidRPr="00061785">
      <w:t>Znak sprawy: DZP.271.1.</w:t>
    </w:r>
    <w:r w:rsidR="00AA66CF">
      <w:t>1</w:t>
    </w:r>
    <w:r w:rsidR="005933E8">
      <w:t>11</w:t>
    </w:r>
    <w:r w:rsidRPr="00061785">
      <w:t>.202</w:t>
    </w:r>
    <w:r w:rsidR="005933E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BA95E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8F0C3CF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5"/>
    <w:multiLevelType w:val="multilevel"/>
    <w:tmpl w:val="4FA83A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E730AAA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5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9"/>
    <w:multiLevelType w:val="multilevel"/>
    <w:tmpl w:val="1E0634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Arial" w:eastAsia="TimesNewRoman" w:hAnsi="Arial" w:cs="Arial" w:hint="default"/>
        <w:szCs w:val="20"/>
      </w:r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2" w15:restartNumberingAfterBreak="0">
    <w:nsid w:val="0000001F"/>
    <w:multiLevelType w:val="multilevel"/>
    <w:tmpl w:val="0E8443C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22"/>
    <w:multiLevelType w:val="singleLevel"/>
    <w:tmpl w:val="3EBE48B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000000"/>
        <w:sz w:val="20"/>
        <w:szCs w:val="20"/>
      </w:rPr>
    </w:lvl>
  </w:abstractNum>
  <w:abstractNum w:abstractNumId="1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17B684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6" w15:restartNumberingAfterBreak="0">
    <w:nsid w:val="037C6069"/>
    <w:multiLevelType w:val="hybridMultilevel"/>
    <w:tmpl w:val="FE9098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C37E1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8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9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0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AB32F8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0BD060F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3" w15:restartNumberingAfterBreak="0">
    <w:nsid w:val="0BE800D6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263E5200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BEF203B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E0289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3E156D4B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3FEB634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3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5" w15:restartNumberingAfterBreak="0">
    <w:nsid w:val="47F549CF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B1E02C7"/>
    <w:multiLevelType w:val="multilevel"/>
    <w:tmpl w:val="4D9020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8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50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F562F2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5FFD49ED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0" w15:restartNumberingAfterBreak="0">
    <w:nsid w:val="64211824"/>
    <w:multiLevelType w:val="multilevel"/>
    <w:tmpl w:val="13A298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555353E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2" w15:restartNumberingAfterBreak="0">
    <w:nsid w:val="6BE20B60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9B032CA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8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C290F30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70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1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8"/>
  </w:num>
  <w:num w:numId="2" w16cid:durableId="272245667">
    <w:abstractNumId w:val="52"/>
  </w:num>
  <w:num w:numId="3" w16cid:durableId="2062555862">
    <w:abstractNumId w:val="46"/>
  </w:num>
  <w:num w:numId="4" w16cid:durableId="256330089">
    <w:abstractNumId w:val="19"/>
  </w:num>
  <w:num w:numId="5" w16cid:durableId="525945179">
    <w:abstractNumId w:val="49"/>
  </w:num>
  <w:num w:numId="6" w16cid:durableId="1558080813">
    <w:abstractNumId w:val="31"/>
  </w:num>
  <w:num w:numId="7" w16cid:durableId="593590272">
    <w:abstractNumId w:val="40"/>
  </w:num>
  <w:num w:numId="8" w16cid:durableId="1701390258">
    <w:abstractNumId w:val="35"/>
  </w:num>
  <w:num w:numId="9" w16cid:durableId="264923637">
    <w:abstractNumId w:val="71"/>
  </w:num>
  <w:num w:numId="10" w16cid:durableId="122892348">
    <w:abstractNumId w:val="57"/>
  </w:num>
  <w:num w:numId="11" w16cid:durableId="246620703">
    <w:abstractNumId w:val="24"/>
  </w:num>
  <w:num w:numId="12" w16cid:durableId="1195004013">
    <w:abstractNumId w:val="50"/>
  </w:num>
  <w:num w:numId="13" w16cid:durableId="208808824">
    <w:abstractNumId w:val="29"/>
  </w:num>
  <w:num w:numId="14" w16cid:durableId="1285579434">
    <w:abstractNumId w:val="66"/>
  </w:num>
  <w:num w:numId="15" w16cid:durableId="1620450942">
    <w:abstractNumId w:val="32"/>
  </w:num>
  <w:num w:numId="16" w16cid:durableId="1811512436">
    <w:abstractNumId w:val="27"/>
  </w:num>
  <w:num w:numId="17" w16cid:durableId="1701323081">
    <w:abstractNumId w:val="56"/>
  </w:num>
  <w:num w:numId="18" w16cid:durableId="1744180869">
    <w:abstractNumId w:val="20"/>
  </w:num>
  <w:num w:numId="19" w16cid:durableId="167595291">
    <w:abstractNumId w:val="60"/>
  </w:num>
  <w:num w:numId="20" w16cid:durableId="628508874">
    <w:abstractNumId w:val="70"/>
  </w:num>
  <w:num w:numId="21" w16cid:durableId="1276402539">
    <w:abstractNumId w:val="63"/>
  </w:num>
  <w:num w:numId="22" w16cid:durableId="205607685">
    <w:abstractNumId w:val="55"/>
  </w:num>
  <w:num w:numId="23" w16cid:durableId="1588925681">
    <w:abstractNumId w:val="33"/>
  </w:num>
  <w:num w:numId="24" w16cid:durableId="1399867803">
    <w:abstractNumId w:val="28"/>
  </w:num>
  <w:num w:numId="25" w16cid:durableId="997928502">
    <w:abstractNumId w:val="34"/>
  </w:num>
  <w:num w:numId="26" w16cid:durableId="235822231">
    <w:abstractNumId w:val="48"/>
  </w:num>
  <w:num w:numId="27" w16cid:durableId="772820119">
    <w:abstractNumId w:val="65"/>
  </w:num>
  <w:num w:numId="28" w16cid:durableId="1129737757">
    <w:abstractNumId w:val="51"/>
  </w:num>
  <w:num w:numId="29" w16cid:durableId="1456293072">
    <w:abstractNumId w:val="44"/>
  </w:num>
  <w:num w:numId="30" w16cid:durableId="1612935306">
    <w:abstractNumId w:val="43"/>
  </w:num>
  <w:num w:numId="31" w16cid:durableId="85418835">
    <w:abstractNumId w:val="25"/>
  </w:num>
  <w:num w:numId="32" w16cid:durableId="277105393">
    <w:abstractNumId w:val="54"/>
  </w:num>
  <w:num w:numId="33" w16cid:durableId="987245627">
    <w:abstractNumId w:val="64"/>
  </w:num>
  <w:num w:numId="34" w16cid:durableId="974722358">
    <w:abstractNumId w:val="38"/>
  </w:num>
  <w:num w:numId="35" w16cid:durableId="2004819657">
    <w:abstractNumId w:val="53"/>
  </w:num>
  <w:num w:numId="36" w16cid:durableId="1022315572">
    <w:abstractNumId w:val="30"/>
  </w:num>
  <w:num w:numId="37" w16cid:durableId="387731522">
    <w:abstractNumId w:val="68"/>
  </w:num>
  <w:num w:numId="38" w16cid:durableId="562569478">
    <w:abstractNumId w:val="21"/>
  </w:num>
  <w:num w:numId="39" w16cid:durableId="742726377">
    <w:abstractNumId w:val="0"/>
  </w:num>
  <w:num w:numId="40" w16cid:durableId="108088981">
    <w:abstractNumId w:val="1"/>
  </w:num>
  <w:num w:numId="41" w16cid:durableId="1313094841">
    <w:abstractNumId w:val="2"/>
  </w:num>
  <w:num w:numId="42" w16cid:durableId="1284536345">
    <w:abstractNumId w:val="3"/>
  </w:num>
  <w:num w:numId="43" w16cid:durableId="577445088">
    <w:abstractNumId w:val="4"/>
  </w:num>
  <w:num w:numId="44" w16cid:durableId="1687945404">
    <w:abstractNumId w:val="5"/>
  </w:num>
  <w:num w:numId="45" w16cid:durableId="105395873">
    <w:abstractNumId w:val="9"/>
  </w:num>
  <w:num w:numId="46" w16cid:durableId="1602376918">
    <w:abstractNumId w:val="10"/>
  </w:num>
  <w:num w:numId="47" w16cid:durableId="742802323">
    <w:abstractNumId w:val="11"/>
  </w:num>
  <w:num w:numId="48" w16cid:durableId="1905487738">
    <w:abstractNumId w:val="12"/>
  </w:num>
  <w:num w:numId="49" w16cid:durableId="994843929">
    <w:abstractNumId w:val="13"/>
  </w:num>
  <w:num w:numId="50" w16cid:durableId="297809215">
    <w:abstractNumId w:val="14"/>
  </w:num>
  <w:num w:numId="51" w16cid:durableId="1414741883">
    <w:abstractNumId w:val="17"/>
  </w:num>
  <w:num w:numId="52" w16cid:durableId="2058821929">
    <w:abstractNumId w:val="45"/>
  </w:num>
  <w:num w:numId="53" w16cid:durableId="1199394048">
    <w:abstractNumId w:val="42"/>
  </w:num>
  <w:num w:numId="54" w16cid:durableId="2050956282">
    <w:abstractNumId w:val="69"/>
  </w:num>
  <w:num w:numId="55" w16cid:durableId="1671908471">
    <w:abstractNumId w:val="58"/>
  </w:num>
  <w:num w:numId="56" w16cid:durableId="698162926">
    <w:abstractNumId w:val="47"/>
  </w:num>
  <w:num w:numId="57" w16cid:durableId="267087012">
    <w:abstractNumId w:val="37"/>
  </w:num>
  <w:num w:numId="58" w16cid:durableId="619265697">
    <w:abstractNumId w:val="62"/>
  </w:num>
  <w:num w:numId="59" w16cid:durableId="1403599906">
    <w:abstractNumId w:val="22"/>
  </w:num>
  <w:num w:numId="60" w16cid:durableId="1548643297">
    <w:abstractNumId w:val="16"/>
  </w:num>
  <w:num w:numId="61" w16cid:durableId="718359166">
    <w:abstractNumId w:val="15"/>
  </w:num>
  <w:num w:numId="62" w16cid:durableId="523250355">
    <w:abstractNumId w:val="41"/>
  </w:num>
  <w:num w:numId="63" w16cid:durableId="1026636948">
    <w:abstractNumId w:val="59"/>
  </w:num>
  <w:num w:numId="64" w16cid:durableId="593250265">
    <w:abstractNumId w:val="36"/>
  </w:num>
  <w:num w:numId="65" w16cid:durableId="561216849">
    <w:abstractNumId w:val="67"/>
  </w:num>
  <w:num w:numId="66" w16cid:durableId="1079594695">
    <w:abstractNumId w:val="23"/>
  </w:num>
  <w:num w:numId="67" w16cid:durableId="1062369800">
    <w:abstractNumId w:val="61"/>
  </w:num>
  <w:num w:numId="68" w16cid:durableId="308899745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500B"/>
    <w:rsid w:val="00005B98"/>
    <w:rsid w:val="00012F97"/>
    <w:rsid w:val="00015DEE"/>
    <w:rsid w:val="000228C8"/>
    <w:rsid w:val="00024516"/>
    <w:rsid w:val="0002775C"/>
    <w:rsid w:val="00030F10"/>
    <w:rsid w:val="00035EB2"/>
    <w:rsid w:val="0004450C"/>
    <w:rsid w:val="00052BD0"/>
    <w:rsid w:val="000548FE"/>
    <w:rsid w:val="00060B59"/>
    <w:rsid w:val="00061785"/>
    <w:rsid w:val="00065D56"/>
    <w:rsid w:val="000704C2"/>
    <w:rsid w:val="00070E21"/>
    <w:rsid w:val="000742D6"/>
    <w:rsid w:val="00075DC1"/>
    <w:rsid w:val="00076DCB"/>
    <w:rsid w:val="00084A38"/>
    <w:rsid w:val="00086684"/>
    <w:rsid w:val="00092753"/>
    <w:rsid w:val="00092D38"/>
    <w:rsid w:val="00094098"/>
    <w:rsid w:val="0009460F"/>
    <w:rsid w:val="000946FB"/>
    <w:rsid w:val="00096297"/>
    <w:rsid w:val="000A0895"/>
    <w:rsid w:val="000A0ED1"/>
    <w:rsid w:val="000A39C5"/>
    <w:rsid w:val="000B71E1"/>
    <w:rsid w:val="000B7EA1"/>
    <w:rsid w:val="000C6371"/>
    <w:rsid w:val="000E0193"/>
    <w:rsid w:val="000E13E6"/>
    <w:rsid w:val="000E4219"/>
    <w:rsid w:val="000E5462"/>
    <w:rsid w:val="000E65B8"/>
    <w:rsid w:val="000F1CF4"/>
    <w:rsid w:val="000F3386"/>
    <w:rsid w:val="000F6715"/>
    <w:rsid w:val="00105B6B"/>
    <w:rsid w:val="00107E4D"/>
    <w:rsid w:val="00127265"/>
    <w:rsid w:val="00132F65"/>
    <w:rsid w:val="00134309"/>
    <w:rsid w:val="00134B1D"/>
    <w:rsid w:val="00135D10"/>
    <w:rsid w:val="001524EC"/>
    <w:rsid w:val="001535DD"/>
    <w:rsid w:val="001539A9"/>
    <w:rsid w:val="00156662"/>
    <w:rsid w:val="00156A3B"/>
    <w:rsid w:val="00161065"/>
    <w:rsid w:val="00161DA8"/>
    <w:rsid w:val="0016564F"/>
    <w:rsid w:val="001659E8"/>
    <w:rsid w:val="001736CB"/>
    <w:rsid w:val="00173A4E"/>
    <w:rsid w:val="00182AE8"/>
    <w:rsid w:val="00183F08"/>
    <w:rsid w:val="00185605"/>
    <w:rsid w:val="00186F40"/>
    <w:rsid w:val="001A0816"/>
    <w:rsid w:val="001C2517"/>
    <w:rsid w:val="001C2870"/>
    <w:rsid w:val="001C3BD1"/>
    <w:rsid w:val="001C6034"/>
    <w:rsid w:val="001D0E0A"/>
    <w:rsid w:val="001D4202"/>
    <w:rsid w:val="001D7AD5"/>
    <w:rsid w:val="001E05F2"/>
    <w:rsid w:val="001E3803"/>
    <w:rsid w:val="001E4E86"/>
    <w:rsid w:val="00206FD8"/>
    <w:rsid w:val="002127C1"/>
    <w:rsid w:val="00215534"/>
    <w:rsid w:val="00220292"/>
    <w:rsid w:val="002247DE"/>
    <w:rsid w:val="002262EC"/>
    <w:rsid w:val="002264D0"/>
    <w:rsid w:val="002269FB"/>
    <w:rsid w:val="00231635"/>
    <w:rsid w:val="0023652F"/>
    <w:rsid w:val="002446BC"/>
    <w:rsid w:val="002472F9"/>
    <w:rsid w:val="00252B49"/>
    <w:rsid w:val="00255CAE"/>
    <w:rsid w:val="00260577"/>
    <w:rsid w:val="00260C0D"/>
    <w:rsid w:val="00261860"/>
    <w:rsid w:val="00265055"/>
    <w:rsid w:val="00266486"/>
    <w:rsid w:val="00270650"/>
    <w:rsid w:val="002741AB"/>
    <w:rsid w:val="00274BAE"/>
    <w:rsid w:val="00280FBF"/>
    <w:rsid w:val="0028368A"/>
    <w:rsid w:val="0028395C"/>
    <w:rsid w:val="0028684D"/>
    <w:rsid w:val="00291FA3"/>
    <w:rsid w:val="00291FEA"/>
    <w:rsid w:val="002A2C22"/>
    <w:rsid w:val="002A770C"/>
    <w:rsid w:val="002B0EB3"/>
    <w:rsid w:val="002B1277"/>
    <w:rsid w:val="002B6A61"/>
    <w:rsid w:val="002E1920"/>
    <w:rsid w:val="002E3322"/>
    <w:rsid w:val="002E4704"/>
    <w:rsid w:val="002F5D0E"/>
    <w:rsid w:val="002F6DB0"/>
    <w:rsid w:val="00304769"/>
    <w:rsid w:val="00310D97"/>
    <w:rsid w:val="00315B81"/>
    <w:rsid w:val="00316B13"/>
    <w:rsid w:val="003231B3"/>
    <w:rsid w:val="00331D96"/>
    <w:rsid w:val="00332491"/>
    <w:rsid w:val="003324B9"/>
    <w:rsid w:val="003334CA"/>
    <w:rsid w:val="003379FE"/>
    <w:rsid w:val="00345411"/>
    <w:rsid w:val="00346BC2"/>
    <w:rsid w:val="00346CA5"/>
    <w:rsid w:val="00350DF1"/>
    <w:rsid w:val="003568EA"/>
    <w:rsid w:val="003657D6"/>
    <w:rsid w:val="00365BF8"/>
    <w:rsid w:val="00371A79"/>
    <w:rsid w:val="00372C46"/>
    <w:rsid w:val="00376487"/>
    <w:rsid w:val="00377720"/>
    <w:rsid w:val="003945BD"/>
    <w:rsid w:val="00397BD3"/>
    <w:rsid w:val="003A03FE"/>
    <w:rsid w:val="003B7354"/>
    <w:rsid w:val="003C17CA"/>
    <w:rsid w:val="003C3153"/>
    <w:rsid w:val="003C43A0"/>
    <w:rsid w:val="003C4B50"/>
    <w:rsid w:val="003D12EB"/>
    <w:rsid w:val="003D178F"/>
    <w:rsid w:val="003D180B"/>
    <w:rsid w:val="003D1930"/>
    <w:rsid w:val="003D6F58"/>
    <w:rsid w:val="003E61AA"/>
    <w:rsid w:val="003F0C6A"/>
    <w:rsid w:val="003F2693"/>
    <w:rsid w:val="003F5BF7"/>
    <w:rsid w:val="003F67B6"/>
    <w:rsid w:val="0040091F"/>
    <w:rsid w:val="004025C9"/>
    <w:rsid w:val="00412CE4"/>
    <w:rsid w:val="004219F8"/>
    <w:rsid w:val="0043034E"/>
    <w:rsid w:val="004325D9"/>
    <w:rsid w:val="00434327"/>
    <w:rsid w:val="0043461C"/>
    <w:rsid w:val="00435950"/>
    <w:rsid w:val="00436164"/>
    <w:rsid w:val="0044112B"/>
    <w:rsid w:val="00465C6C"/>
    <w:rsid w:val="00467E1B"/>
    <w:rsid w:val="00493908"/>
    <w:rsid w:val="004B1E65"/>
    <w:rsid w:val="004B29AB"/>
    <w:rsid w:val="004B4E08"/>
    <w:rsid w:val="004C19ED"/>
    <w:rsid w:val="004C2262"/>
    <w:rsid w:val="004F2B0C"/>
    <w:rsid w:val="004F75D4"/>
    <w:rsid w:val="004F7AEB"/>
    <w:rsid w:val="005021B5"/>
    <w:rsid w:val="00503BF1"/>
    <w:rsid w:val="00504DF0"/>
    <w:rsid w:val="00507322"/>
    <w:rsid w:val="00507D18"/>
    <w:rsid w:val="005300FF"/>
    <w:rsid w:val="005338BD"/>
    <w:rsid w:val="005371FA"/>
    <w:rsid w:val="00540F77"/>
    <w:rsid w:val="00543259"/>
    <w:rsid w:val="005432C5"/>
    <w:rsid w:val="0054384F"/>
    <w:rsid w:val="00546A30"/>
    <w:rsid w:val="00551D74"/>
    <w:rsid w:val="00553DFA"/>
    <w:rsid w:val="00574E49"/>
    <w:rsid w:val="005762CA"/>
    <w:rsid w:val="00581D8B"/>
    <w:rsid w:val="00585AB9"/>
    <w:rsid w:val="005933E8"/>
    <w:rsid w:val="005A3847"/>
    <w:rsid w:val="005A4FDE"/>
    <w:rsid w:val="005A5589"/>
    <w:rsid w:val="005A6186"/>
    <w:rsid w:val="005B15B8"/>
    <w:rsid w:val="005B1BA5"/>
    <w:rsid w:val="005B51A6"/>
    <w:rsid w:val="005D2142"/>
    <w:rsid w:val="005D2359"/>
    <w:rsid w:val="005D501D"/>
    <w:rsid w:val="005E1AEB"/>
    <w:rsid w:val="005E2ABB"/>
    <w:rsid w:val="005F39F6"/>
    <w:rsid w:val="00604561"/>
    <w:rsid w:val="006168FA"/>
    <w:rsid w:val="00620C4A"/>
    <w:rsid w:val="006269A9"/>
    <w:rsid w:val="00641AD3"/>
    <w:rsid w:val="00650D55"/>
    <w:rsid w:val="00656E45"/>
    <w:rsid w:val="006610F2"/>
    <w:rsid w:val="006617C0"/>
    <w:rsid w:val="00663497"/>
    <w:rsid w:val="00694875"/>
    <w:rsid w:val="00697C99"/>
    <w:rsid w:val="006A14B1"/>
    <w:rsid w:val="006B131D"/>
    <w:rsid w:val="006B4037"/>
    <w:rsid w:val="006C2142"/>
    <w:rsid w:val="006C359D"/>
    <w:rsid w:val="006C57B8"/>
    <w:rsid w:val="006D494A"/>
    <w:rsid w:val="006E47D1"/>
    <w:rsid w:val="006E7B72"/>
    <w:rsid w:val="006F2D50"/>
    <w:rsid w:val="006F3261"/>
    <w:rsid w:val="006F7F0E"/>
    <w:rsid w:val="00703C5B"/>
    <w:rsid w:val="0070590B"/>
    <w:rsid w:val="00720CBA"/>
    <w:rsid w:val="007251F6"/>
    <w:rsid w:val="007319E5"/>
    <w:rsid w:val="0073414C"/>
    <w:rsid w:val="007368F1"/>
    <w:rsid w:val="00743DB7"/>
    <w:rsid w:val="00744344"/>
    <w:rsid w:val="00747459"/>
    <w:rsid w:val="00753189"/>
    <w:rsid w:val="007561CB"/>
    <w:rsid w:val="00763452"/>
    <w:rsid w:val="00767C31"/>
    <w:rsid w:val="00771AD8"/>
    <w:rsid w:val="007761FB"/>
    <w:rsid w:val="00777A08"/>
    <w:rsid w:val="00786830"/>
    <w:rsid w:val="00786FA9"/>
    <w:rsid w:val="00790ADE"/>
    <w:rsid w:val="00793867"/>
    <w:rsid w:val="00796C75"/>
    <w:rsid w:val="00797CAC"/>
    <w:rsid w:val="007A0C3E"/>
    <w:rsid w:val="007A1BC3"/>
    <w:rsid w:val="007A65AA"/>
    <w:rsid w:val="007B2C64"/>
    <w:rsid w:val="007B3053"/>
    <w:rsid w:val="007B7BB5"/>
    <w:rsid w:val="007C2883"/>
    <w:rsid w:val="007C2D26"/>
    <w:rsid w:val="007C384D"/>
    <w:rsid w:val="007C3DC8"/>
    <w:rsid w:val="007D195F"/>
    <w:rsid w:val="007E7A18"/>
    <w:rsid w:val="007F4F92"/>
    <w:rsid w:val="007F5435"/>
    <w:rsid w:val="00805902"/>
    <w:rsid w:val="00810A19"/>
    <w:rsid w:val="00812695"/>
    <w:rsid w:val="0081799F"/>
    <w:rsid w:val="0083143F"/>
    <w:rsid w:val="00834876"/>
    <w:rsid w:val="00837677"/>
    <w:rsid w:val="0084418A"/>
    <w:rsid w:val="008461EB"/>
    <w:rsid w:val="008463C5"/>
    <w:rsid w:val="00853B17"/>
    <w:rsid w:val="00854002"/>
    <w:rsid w:val="008543E7"/>
    <w:rsid w:val="008643B2"/>
    <w:rsid w:val="00864DB2"/>
    <w:rsid w:val="00866206"/>
    <w:rsid w:val="00867CB6"/>
    <w:rsid w:val="00875E1D"/>
    <w:rsid w:val="00880CF2"/>
    <w:rsid w:val="00881CC9"/>
    <w:rsid w:val="008839DE"/>
    <w:rsid w:val="00894B77"/>
    <w:rsid w:val="008A3A6F"/>
    <w:rsid w:val="008A4EEE"/>
    <w:rsid w:val="008A641B"/>
    <w:rsid w:val="008B2CC8"/>
    <w:rsid w:val="008B3117"/>
    <w:rsid w:val="008B31E3"/>
    <w:rsid w:val="008B3E22"/>
    <w:rsid w:val="008B551B"/>
    <w:rsid w:val="008B6542"/>
    <w:rsid w:val="008C4CBA"/>
    <w:rsid w:val="008C73AB"/>
    <w:rsid w:val="008D035E"/>
    <w:rsid w:val="008E417E"/>
    <w:rsid w:val="008E41CE"/>
    <w:rsid w:val="008E7AD4"/>
    <w:rsid w:val="00900927"/>
    <w:rsid w:val="0090443B"/>
    <w:rsid w:val="00913604"/>
    <w:rsid w:val="00920DFD"/>
    <w:rsid w:val="00921C5E"/>
    <w:rsid w:val="00934D65"/>
    <w:rsid w:val="009407FD"/>
    <w:rsid w:val="00943F65"/>
    <w:rsid w:val="0095012E"/>
    <w:rsid w:val="00960142"/>
    <w:rsid w:val="00961386"/>
    <w:rsid w:val="00961F88"/>
    <w:rsid w:val="00962057"/>
    <w:rsid w:val="00970108"/>
    <w:rsid w:val="00973AF2"/>
    <w:rsid w:val="009758F9"/>
    <w:rsid w:val="00982653"/>
    <w:rsid w:val="00991FE8"/>
    <w:rsid w:val="00995151"/>
    <w:rsid w:val="009A2326"/>
    <w:rsid w:val="009A63AF"/>
    <w:rsid w:val="009B2326"/>
    <w:rsid w:val="009B4B02"/>
    <w:rsid w:val="009B5FF4"/>
    <w:rsid w:val="009C3308"/>
    <w:rsid w:val="009C3B52"/>
    <w:rsid w:val="009C3DA0"/>
    <w:rsid w:val="009C3DC8"/>
    <w:rsid w:val="009C50E1"/>
    <w:rsid w:val="009C6017"/>
    <w:rsid w:val="009D0D3D"/>
    <w:rsid w:val="009D4CEB"/>
    <w:rsid w:val="009E11DC"/>
    <w:rsid w:val="009E180B"/>
    <w:rsid w:val="009F1960"/>
    <w:rsid w:val="009F1B1C"/>
    <w:rsid w:val="009F2D3B"/>
    <w:rsid w:val="009F2D4A"/>
    <w:rsid w:val="009F5F70"/>
    <w:rsid w:val="00A036DC"/>
    <w:rsid w:val="00A074AF"/>
    <w:rsid w:val="00A07DF3"/>
    <w:rsid w:val="00A1252B"/>
    <w:rsid w:val="00A13806"/>
    <w:rsid w:val="00A13831"/>
    <w:rsid w:val="00A13B75"/>
    <w:rsid w:val="00A16F91"/>
    <w:rsid w:val="00A21368"/>
    <w:rsid w:val="00A21ACF"/>
    <w:rsid w:val="00A31E6C"/>
    <w:rsid w:val="00A36CA8"/>
    <w:rsid w:val="00A36DE7"/>
    <w:rsid w:val="00A40F70"/>
    <w:rsid w:val="00A44212"/>
    <w:rsid w:val="00A45DDA"/>
    <w:rsid w:val="00A55EDC"/>
    <w:rsid w:val="00A577CF"/>
    <w:rsid w:val="00A66FBF"/>
    <w:rsid w:val="00A71B98"/>
    <w:rsid w:val="00A73BC2"/>
    <w:rsid w:val="00A73E48"/>
    <w:rsid w:val="00A912C1"/>
    <w:rsid w:val="00A951E9"/>
    <w:rsid w:val="00AA564B"/>
    <w:rsid w:val="00AA66CF"/>
    <w:rsid w:val="00AA6EDC"/>
    <w:rsid w:val="00AB119F"/>
    <w:rsid w:val="00AB5CFD"/>
    <w:rsid w:val="00AC0FCF"/>
    <w:rsid w:val="00AC4E67"/>
    <w:rsid w:val="00AD0628"/>
    <w:rsid w:val="00AD29CB"/>
    <w:rsid w:val="00AD2A00"/>
    <w:rsid w:val="00AE2107"/>
    <w:rsid w:val="00AE2A96"/>
    <w:rsid w:val="00AE789B"/>
    <w:rsid w:val="00AF0962"/>
    <w:rsid w:val="00AF4714"/>
    <w:rsid w:val="00AF6391"/>
    <w:rsid w:val="00B04866"/>
    <w:rsid w:val="00B121D9"/>
    <w:rsid w:val="00B309A6"/>
    <w:rsid w:val="00B32005"/>
    <w:rsid w:val="00B41DF0"/>
    <w:rsid w:val="00B4222C"/>
    <w:rsid w:val="00B46097"/>
    <w:rsid w:val="00B51D52"/>
    <w:rsid w:val="00B52816"/>
    <w:rsid w:val="00B553F3"/>
    <w:rsid w:val="00B608BB"/>
    <w:rsid w:val="00B61955"/>
    <w:rsid w:val="00B744A8"/>
    <w:rsid w:val="00B77A07"/>
    <w:rsid w:val="00B8304D"/>
    <w:rsid w:val="00B86A06"/>
    <w:rsid w:val="00B86EFF"/>
    <w:rsid w:val="00B8796B"/>
    <w:rsid w:val="00B87F91"/>
    <w:rsid w:val="00B92827"/>
    <w:rsid w:val="00B9595B"/>
    <w:rsid w:val="00BA0EC8"/>
    <w:rsid w:val="00BA3C57"/>
    <w:rsid w:val="00BC5772"/>
    <w:rsid w:val="00BC5DDA"/>
    <w:rsid w:val="00BC7FCB"/>
    <w:rsid w:val="00BD1F54"/>
    <w:rsid w:val="00BD2374"/>
    <w:rsid w:val="00BD44F4"/>
    <w:rsid w:val="00BE55F7"/>
    <w:rsid w:val="00BF0010"/>
    <w:rsid w:val="00C07EF1"/>
    <w:rsid w:val="00C07FD0"/>
    <w:rsid w:val="00C11F80"/>
    <w:rsid w:val="00C126DA"/>
    <w:rsid w:val="00C212CB"/>
    <w:rsid w:val="00C32A4A"/>
    <w:rsid w:val="00C3618A"/>
    <w:rsid w:val="00C40392"/>
    <w:rsid w:val="00C41832"/>
    <w:rsid w:val="00C43798"/>
    <w:rsid w:val="00C450BA"/>
    <w:rsid w:val="00C45A91"/>
    <w:rsid w:val="00C47F04"/>
    <w:rsid w:val="00C560C0"/>
    <w:rsid w:val="00C56B4A"/>
    <w:rsid w:val="00C61522"/>
    <w:rsid w:val="00C67D6B"/>
    <w:rsid w:val="00C710F3"/>
    <w:rsid w:val="00C805DC"/>
    <w:rsid w:val="00C91507"/>
    <w:rsid w:val="00C9468F"/>
    <w:rsid w:val="00C970BE"/>
    <w:rsid w:val="00CA010E"/>
    <w:rsid w:val="00CA3526"/>
    <w:rsid w:val="00CA47EF"/>
    <w:rsid w:val="00CB4FA4"/>
    <w:rsid w:val="00CB697B"/>
    <w:rsid w:val="00CD2431"/>
    <w:rsid w:val="00CD2AFA"/>
    <w:rsid w:val="00CD6F0C"/>
    <w:rsid w:val="00CE2ADD"/>
    <w:rsid w:val="00CE6CC8"/>
    <w:rsid w:val="00CF0664"/>
    <w:rsid w:val="00CF4ACF"/>
    <w:rsid w:val="00CF614D"/>
    <w:rsid w:val="00D05383"/>
    <w:rsid w:val="00D06AE9"/>
    <w:rsid w:val="00D119E7"/>
    <w:rsid w:val="00D22C78"/>
    <w:rsid w:val="00D33300"/>
    <w:rsid w:val="00D44750"/>
    <w:rsid w:val="00D45307"/>
    <w:rsid w:val="00D53EC6"/>
    <w:rsid w:val="00D63213"/>
    <w:rsid w:val="00D64C6F"/>
    <w:rsid w:val="00D64DBA"/>
    <w:rsid w:val="00D732CF"/>
    <w:rsid w:val="00D73E58"/>
    <w:rsid w:val="00D8405E"/>
    <w:rsid w:val="00D859B5"/>
    <w:rsid w:val="00D9066D"/>
    <w:rsid w:val="00D911E6"/>
    <w:rsid w:val="00D9323D"/>
    <w:rsid w:val="00D94068"/>
    <w:rsid w:val="00DB0393"/>
    <w:rsid w:val="00DB1743"/>
    <w:rsid w:val="00DC4E2C"/>
    <w:rsid w:val="00DD6344"/>
    <w:rsid w:val="00DE1735"/>
    <w:rsid w:val="00DE1747"/>
    <w:rsid w:val="00DF06DD"/>
    <w:rsid w:val="00DF779F"/>
    <w:rsid w:val="00E00CBC"/>
    <w:rsid w:val="00E06AE6"/>
    <w:rsid w:val="00E12B0F"/>
    <w:rsid w:val="00E1478A"/>
    <w:rsid w:val="00E1498B"/>
    <w:rsid w:val="00E2096D"/>
    <w:rsid w:val="00E2664A"/>
    <w:rsid w:val="00E273A6"/>
    <w:rsid w:val="00E30ACA"/>
    <w:rsid w:val="00E31BAE"/>
    <w:rsid w:val="00E324BD"/>
    <w:rsid w:val="00E36F57"/>
    <w:rsid w:val="00E3771E"/>
    <w:rsid w:val="00E441DA"/>
    <w:rsid w:val="00E45AA2"/>
    <w:rsid w:val="00E508BB"/>
    <w:rsid w:val="00E51535"/>
    <w:rsid w:val="00E5285D"/>
    <w:rsid w:val="00E53B11"/>
    <w:rsid w:val="00E54EF7"/>
    <w:rsid w:val="00E62B93"/>
    <w:rsid w:val="00E6521D"/>
    <w:rsid w:val="00E65A3C"/>
    <w:rsid w:val="00E66FB3"/>
    <w:rsid w:val="00E71A53"/>
    <w:rsid w:val="00E77443"/>
    <w:rsid w:val="00E95A98"/>
    <w:rsid w:val="00EA1D04"/>
    <w:rsid w:val="00EA4083"/>
    <w:rsid w:val="00EB2F88"/>
    <w:rsid w:val="00EC509E"/>
    <w:rsid w:val="00ED0853"/>
    <w:rsid w:val="00ED4F39"/>
    <w:rsid w:val="00EE07DE"/>
    <w:rsid w:val="00EE562B"/>
    <w:rsid w:val="00EE707B"/>
    <w:rsid w:val="00EE736D"/>
    <w:rsid w:val="00EF05FE"/>
    <w:rsid w:val="00EF485C"/>
    <w:rsid w:val="00EF5AD9"/>
    <w:rsid w:val="00F126AC"/>
    <w:rsid w:val="00F140FB"/>
    <w:rsid w:val="00F2324E"/>
    <w:rsid w:val="00F235DF"/>
    <w:rsid w:val="00F250FA"/>
    <w:rsid w:val="00F34FAB"/>
    <w:rsid w:val="00F40FDD"/>
    <w:rsid w:val="00F47CC6"/>
    <w:rsid w:val="00F521B3"/>
    <w:rsid w:val="00F52439"/>
    <w:rsid w:val="00F57156"/>
    <w:rsid w:val="00F626F8"/>
    <w:rsid w:val="00F63F63"/>
    <w:rsid w:val="00F65D05"/>
    <w:rsid w:val="00F67BF1"/>
    <w:rsid w:val="00F67D63"/>
    <w:rsid w:val="00F71646"/>
    <w:rsid w:val="00F7255C"/>
    <w:rsid w:val="00F73E1B"/>
    <w:rsid w:val="00F81BF3"/>
    <w:rsid w:val="00F85133"/>
    <w:rsid w:val="00F868B7"/>
    <w:rsid w:val="00FA760E"/>
    <w:rsid w:val="00FB009B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A564B"/>
    <w:rPr>
      <w:rFonts w:ascii="Arial" w:hAnsi="Arial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0">
    <w:name w:val="Akapit z listą 10"/>
    <w:basedOn w:val="Normalny"/>
    <w:qFormat/>
    <w:rsid w:val="00EF5AD9"/>
    <w:pPr>
      <w:spacing w:after="60" w:line="60" w:lineRule="atLeast"/>
      <w:ind w:left="720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AA564B"/>
    <w:pPr>
      <w:suppressAutoHyphens w:val="0"/>
      <w:spacing w:after="200" w:line="276" w:lineRule="auto"/>
      <w:ind w:left="720"/>
      <w:jc w:val="left"/>
    </w:pPr>
    <w:rPr>
      <w:rFonts w:cs="Times New Roman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315B81"/>
    <w:rPr>
      <w:color w:val="954F72" w:themeColor="followedHyperlink"/>
      <w:u w:val="single"/>
    </w:rPr>
  </w:style>
  <w:style w:type="paragraph" w:customStyle="1" w:styleId="Standard">
    <w:name w:val="Standard"/>
    <w:qFormat/>
    <w:rsid w:val="00E324BD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DZP.271.1.111.2025.PŁ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DZP.271.1.111.2025.PŁ</dc:title>
  <dc:subject/>
  <dc:creator>Paweł Ł.</dc:creator>
  <dc:description/>
  <cp:lastModifiedBy>Paweł</cp:lastModifiedBy>
  <cp:revision>2</cp:revision>
  <cp:lastPrinted>2025-12-01T13:36:00Z</cp:lastPrinted>
  <dcterms:created xsi:type="dcterms:W3CDTF">2025-12-01T13:41:00Z</dcterms:created>
  <dcterms:modified xsi:type="dcterms:W3CDTF">2025-12-01T13:41:00Z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